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651" w:rsidRPr="007D5D7B" w:rsidRDefault="00F81325" w:rsidP="005673B8">
      <w:pPr>
        <w:pStyle w:val="Title"/>
        <w:rPr>
          <w:rFonts w:ascii="Trebuchet MS" w:hAnsi="Trebuchet MS"/>
          <w:sz w:val="40"/>
        </w:rPr>
      </w:pPr>
      <w:r w:rsidRPr="007D5D7B">
        <w:rPr>
          <w:rFonts w:ascii="Trebuchet MS" w:hAnsi="Trebuchet MS"/>
          <w:sz w:val="40"/>
        </w:rPr>
        <w:t>MEETING MINUTES</w:t>
      </w:r>
    </w:p>
    <w:tbl>
      <w:tblPr>
        <w:tblStyle w:val="GridTable1Light"/>
        <w:tblW w:w="5141" w:type="pct"/>
        <w:tblInd w:w="-275" w:type="dxa"/>
        <w:tblLayout w:type="fixed"/>
        <w:tblLook w:val="04A0" w:firstRow="1" w:lastRow="0" w:firstColumn="1" w:lastColumn="0" w:noHBand="0" w:noVBand="1"/>
        <w:tblDescription w:val="Memo information table"/>
      </w:tblPr>
      <w:tblGrid>
        <w:gridCol w:w="3886"/>
        <w:gridCol w:w="3405"/>
        <w:gridCol w:w="1800"/>
        <w:gridCol w:w="1356"/>
      </w:tblGrid>
      <w:tr w:rsidR="003476E4" w:rsidRPr="007D5D7B" w:rsidTr="003476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5" w:type="dxa"/>
          </w:tcPr>
          <w:p w:rsidR="003476E4" w:rsidRPr="007D5D7B" w:rsidRDefault="003476E4" w:rsidP="005673B8">
            <w:pPr>
              <w:pStyle w:val="Heading1"/>
              <w:outlineLvl w:val="0"/>
              <w:rPr>
                <w:rFonts w:ascii="Trebuchet MS" w:hAnsi="Trebuchet MS"/>
                <w:sz w:val="24"/>
              </w:rPr>
            </w:pPr>
            <w:r w:rsidRPr="007D5D7B">
              <w:rPr>
                <w:rFonts w:ascii="Trebuchet MS" w:hAnsi="Trebuchet MS"/>
                <w:caps w:val="0"/>
                <w:sz w:val="24"/>
              </w:rPr>
              <w:t>Meeting called by:</w:t>
            </w:r>
          </w:p>
        </w:tc>
        <w:tc>
          <w:tcPr>
            <w:tcW w:w="3405" w:type="dxa"/>
          </w:tcPr>
          <w:p w:rsidR="003476E4" w:rsidRPr="007D5D7B" w:rsidRDefault="003476E4" w:rsidP="007A1081">
            <w:pPr>
              <w:pStyle w:val="Heading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</w:rPr>
            </w:pPr>
            <w:r w:rsidRPr="007D5D7B">
              <w:rPr>
                <w:rFonts w:ascii="Trebuchet MS" w:hAnsi="Trebuchet MS"/>
              </w:rPr>
              <w:t>NAME</w:t>
            </w:r>
          </w:p>
        </w:tc>
        <w:tc>
          <w:tcPr>
            <w:tcW w:w="1800" w:type="dxa"/>
          </w:tcPr>
          <w:p w:rsidR="003476E4" w:rsidRPr="007D5D7B" w:rsidRDefault="003476E4" w:rsidP="003476E4">
            <w:pPr>
              <w:pStyle w:val="Heading2"/>
              <w:jc w:val="right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</w:rPr>
            </w:pPr>
            <w:r>
              <w:rPr>
                <w:rFonts w:ascii="Trebuchet MS" w:hAnsi="Trebuchet MS"/>
                <w:b w:val="0"/>
                <w:bCs w:val="0"/>
              </w:rPr>
              <w:t>D</w:t>
            </w:r>
            <w:bookmarkStart w:id="0" w:name="_GoBack"/>
            <w:bookmarkEnd w:id="0"/>
            <w:r>
              <w:rPr>
                <w:rFonts w:ascii="Trebuchet MS" w:hAnsi="Trebuchet MS"/>
                <w:b w:val="0"/>
                <w:bCs w:val="0"/>
              </w:rPr>
              <w:t>ATE</w:t>
            </w:r>
          </w:p>
        </w:tc>
        <w:tc>
          <w:tcPr>
            <w:tcW w:w="1354" w:type="dxa"/>
          </w:tcPr>
          <w:p w:rsidR="003476E4" w:rsidRPr="007D5D7B" w:rsidRDefault="003476E4" w:rsidP="007A1081">
            <w:pPr>
              <w:pStyle w:val="Heading2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AC742C" w:rsidRPr="007D5D7B" w:rsidTr="003476E4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5" w:type="dxa"/>
          </w:tcPr>
          <w:p w:rsidR="005673B8" w:rsidRPr="007D5D7B" w:rsidRDefault="00F81325" w:rsidP="005673B8">
            <w:pPr>
              <w:pStyle w:val="Heading1"/>
              <w:outlineLvl w:val="0"/>
              <w:rPr>
                <w:rFonts w:ascii="Trebuchet MS" w:hAnsi="Trebuchet MS"/>
                <w:sz w:val="24"/>
              </w:rPr>
            </w:pPr>
            <w:r w:rsidRPr="007D5D7B">
              <w:rPr>
                <w:rFonts w:ascii="Trebuchet MS" w:hAnsi="Trebuchet MS"/>
                <w:caps w:val="0"/>
                <w:sz w:val="24"/>
              </w:rPr>
              <w:t>Type of meeting:</w:t>
            </w:r>
          </w:p>
        </w:tc>
        <w:tc>
          <w:tcPr>
            <w:tcW w:w="6561" w:type="dxa"/>
            <w:gridSpan w:val="3"/>
          </w:tcPr>
          <w:p w:rsidR="005673B8" w:rsidRPr="007D5D7B" w:rsidRDefault="00F81325" w:rsidP="007A108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Type of meeting</w:t>
            </w:r>
          </w:p>
        </w:tc>
      </w:tr>
      <w:tr w:rsidR="00AC742C" w:rsidRPr="007D5D7B" w:rsidTr="003476E4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5" w:type="dxa"/>
          </w:tcPr>
          <w:p w:rsidR="005673B8" w:rsidRPr="007D5D7B" w:rsidRDefault="00F81325" w:rsidP="005673B8">
            <w:pPr>
              <w:pStyle w:val="Heading1"/>
              <w:outlineLvl w:val="0"/>
              <w:rPr>
                <w:rFonts w:ascii="Trebuchet MS" w:hAnsi="Trebuchet MS"/>
                <w:sz w:val="24"/>
              </w:rPr>
            </w:pPr>
            <w:r w:rsidRPr="007D5D7B">
              <w:rPr>
                <w:rFonts w:ascii="Trebuchet MS" w:hAnsi="Trebuchet MS"/>
                <w:caps w:val="0"/>
                <w:sz w:val="24"/>
              </w:rPr>
              <w:t>Facilitator:</w:t>
            </w:r>
          </w:p>
        </w:tc>
        <w:tc>
          <w:tcPr>
            <w:tcW w:w="6561" w:type="dxa"/>
            <w:gridSpan w:val="3"/>
          </w:tcPr>
          <w:p w:rsidR="005673B8" w:rsidRPr="007D5D7B" w:rsidRDefault="00F81325" w:rsidP="007A108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name</w:t>
            </w:r>
          </w:p>
        </w:tc>
      </w:tr>
      <w:tr w:rsidR="00AC742C" w:rsidRPr="007D5D7B" w:rsidTr="003476E4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5" w:type="dxa"/>
          </w:tcPr>
          <w:p w:rsidR="005673B8" w:rsidRPr="007D5D7B" w:rsidRDefault="00F81325" w:rsidP="005673B8">
            <w:pPr>
              <w:pStyle w:val="Heading1"/>
              <w:outlineLvl w:val="0"/>
              <w:rPr>
                <w:rFonts w:ascii="Trebuchet MS" w:hAnsi="Trebuchet MS"/>
                <w:sz w:val="24"/>
              </w:rPr>
            </w:pPr>
            <w:r w:rsidRPr="007D5D7B">
              <w:rPr>
                <w:rFonts w:ascii="Trebuchet MS" w:hAnsi="Trebuchet MS"/>
                <w:caps w:val="0"/>
                <w:sz w:val="24"/>
              </w:rPr>
              <w:t>Timekeeper:</w:t>
            </w:r>
          </w:p>
        </w:tc>
        <w:tc>
          <w:tcPr>
            <w:tcW w:w="6561" w:type="dxa"/>
            <w:gridSpan w:val="3"/>
          </w:tcPr>
          <w:p w:rsidR="005673B8" w:rsidRPr="007D5D7B" w:rsidRDefault="00F81325" w:rsidP="007A108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name</w:t>
            </w:r>
          </w:p>
        </w:tc>
      </w:tr>
      <w:tr w:rsidR="00AC742C" w:rsidRPr="007D5D7B" w:rsidTr="003476E4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5" w:type="dxa"/>
          </w:tcPr>
          <w:p w:rsidR="005673B8" w:rsidRPr="007D5D7B" w:rsidRDefault="00F81325" w:rsidP="005673B8">
            <w:pPr>
              <w:pStyle w:val="Heading1"/>
              <w:outlineLvl w:val="0"/>
              <w:rPr>
                <w:rFonts w:ascii="Trebuchet MS" w:hAnsi="Trebuchet MS"/>
                <w:sz w:val="24"/>
              </w:rPr>
            </w:pPr>
            <w:r w:rsidRPr="007D5D7B">
              <w:rPr>
                <w:rFonts w:ascii="Trebuchet MS" w:hAnsi="Trebuchet MS"/>
                <w:caps w:val="0"/>
                <w:sz w:val="24"/>
              </w:rPr>
              <w:t>Note taker:</w:t>
            </w:r>
          </w:p>
        </w:tc>
        <w:tc>
          <w:tcPr>
            <w:tcW w:w="6561" w:type="dxa"/>
            <w:gridSpan w:val="3"/>
          </w:tcPr>
          <w:p w:rsidR="005673B8" w:rsidRPr="007D5D7B" w:rsidRDefault="00F81325" w:rsidP="007A1081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name</w:t>
            </w:r>
          </w:p>
        </w:tc>
      </w:tr>
      <w:tr w:rsidR="00AC742C" w:rsidRPr="007D5D7B" w:rsidTr="003476E4">
        <w:trPr>
          <w:trHeight w:val="8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5" w:type="dxa"/>
          </w:tcPr>
          <w:p w:rsidR="00F81325" w:rsidRPr="007D5D7B" w:rsidRDefault="00F81325" w:rsidP="005673B8">
            <w:pPr>
              <w:pStyle w:val="Heading1"/>
              <w:outlineLvl w:val="0"/>
              <w:rPr>
                <w:rFonts w:ascii="Trebuchet MS" w:hAnsi="Trebuchet MS"/>
                <w:caps w:val="0"/>
                <w:sz w:val="24"/>
              </w:rPr>
            </w:pPr>
            <w:r w:rsidRPr="007D5D7B">
              <w:rPr>
                <w:rFonts w:ascii="Trebuchet MS" w:hAnsi="Trebuchet MS"/>
                <w:caps w:val="0"/>
                <w:sz w:val="24"/>
              </w:rPr>
              <w:t>Attendees:</w:t>
            </w:r>
          </w:p>
        </w:tc>
        <w:tc>
          <w:tcPr>
            <w:tcW w:w="6561" w:type="dxa"/>
            <w:gridSpan w:val="3"/>
          </w:tcPr>
          <w:p w:rsidR="00F81325" w:rsidRPr="007D5D7B" w:rsidRDefault="00F81325" w:rsidP="00F81325">
            <w:pPr>
              <w:pStyle w:val="Heading2"/>
              <w:numPr>
                <w:ilvl w:val="0"/>
                <w:numId w:val="11"/>
              </w:numPr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name here</w:t>
            </w:r>
          </w:p>
          <w:p w:rsidR="00F81325" w:rsidRPr="007D5D7B" w:rsidRDefault="00F81325" w:rsidP="00F81325">
            <w:pPr>
              <w:pStyle w:val="Heading2"/>
              <w:numPr>
                <w:ilvl w:val="0"/>
                <w:numId w:val="11"/>
              </w:numPr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name here</w:t>
            </w:r>
          </w:p>
          <w:p w:rsidR="00F81325" w:rsidRPr="007D5D7B" w:rsidRDefault="00F81325" w:rsidP="00F81325">
            <w:pPr>
              <w:pStyle w:val="Heading2"/>
              <w:numPr>
                <w:ilvl w:val="0"/>
                <w:numId w:val="11"/>
              </w:numPr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name here</w:t>
            </w:r>
          </w:p>
        </w:tc>
      </w:tr>
    </w:tbl>
    <w:p w:rsidR="00B54C3F" w:rsidRPr="007D5D7B" w:rsidRDefault="00A51189" w:rsidP="00B54C3F">
      <w:pPr>
        <w:pStyle w:val="Heading2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Agenda topic</w:t>
      </w:r>
    </w:p>
    <w:tbl>
      <w:tblPr>
        <w:tblW w:w="4990" w:type="pct"/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4082"/>
        <w:gridCol w:w="3528"/>
      </w:tblGrid>
      <w:tr w:rsidR="00AC742C" w:rsidRPr="007D5D7B" w:rsidTr="00B20B5A">
        <w:bookmarkStart w:id="1" w:name="MinuteItems" w:displacedByCustomXml="next"/>
        <w:bookmarkEnd w:id="1" w:displacedByCustomXml="next"/>
        <w:bookmarkStart w:id="2" w:name="MinuteTopic" w:displacedByCustomXml="next"/>
        <w:bookmarkEnd w:id="2" w:displacedByCustomXml="next"/>
        <w:sdt>
          <w:sdtPr>
            <w:rPr>
              <w:rFonts w:ascii="Trebuchet MS" w:hAnsi="Trebuchet MS"/>
              <w:color w:val="auto"/>
            </w:rPr>
            <w:alias w:val="Time"/>
            <w:tag w:val="Time"/>
            <w:id w:val="48425664"/>
            <w:placeholder>
              <w:docPart w:val="EF872DA005CC4C7C8143F5AB9F0D7B9C"/>
            </w:placeholder>
            <w:temporary/>
            <w:showingPlcHdr/>
          </w:sdtPr>
          <w:sdtEndPr/>
          <w:sdtContent>
            <w:tc>
              <w:tcPr>
                <w:tcW w:w="2539" w:type="dxa"/>
                <w:shd w:val="clear" w:color="auto" w:fill="auto"/>
                <w:tcMar>
                  <w:left w:w="0" w:type="dxa"/>
                </w:tcMar>
                <w:vAlign w:val="center"/>
              </w:tcPr>
              <w:p w:rsidR="00B54C3F" w:rsidRPr="007D5D7B" w:rsidRDefault="00B54C3F" w:rsidP="00B20B5A">
                <w:pPr>
                  <w:pStyle w:val="Heading4"/>
                  <w:rPr>
                    <w:rFonts w:ascii="Trebuchet MS" w:hAnsi="Trebuchet MS"/>
                    <w:color w:val="auto"/>
                  </w:rPr>
                </w:pPr>
                <w:r w:rsidRPr="007D5D7B">
                  <w:rPr>
                    <w:rFonts w:ascii="Trebuchet MS" w:hAnsi="Trebuchet MS"/>
                    <w:color w:val="auto"/>
                  </w:rPr>
                  <w:t>[Time Allotted]</w:t>
                </w:r>
              </w:p>
            </w:tc>
          </w:sdtContent>
        </w:sdt>
        <w:sdt>
          <w:sdtPr>
            <w:rPr>
              <w:rFonts w:ascii="Trebuchet MS" w:hAnsi="Trebuchet MS"/>
              <w:color w:val="auto"/>
            </w:rPr>
            <w:alias w:val="Topic"/>
            <w:tag w:val="Topic"/>
            <w:id w:val="48425691"/>
            <w:placeholder>
              <w:docPart w:val="B059381CC18E4FCA85C0346978DB53E6"/>
            </w:placeholder>
            <w:temporary/>
            <w:showingPlcHdr/>
          </w:sdtPr>
          <w:sdtEndPr/>
          <w:sdtContent>
            <w:tc>
              <w:tcPr>
                <w:tcW w:w="4080" w:type="dxa"/>
                <w:shd w:val="clear" w:color="auto" w:fill="auto"/>
                <w:tcMar>
                  <w:left w:w="0" w:type="dxa"/>
                </w:tcMar>
                <w:vAlign w:val="center"/>
              </w:tcPr>
              <w:p w:rsidR="00B54C3F" w:rsidRPr="007D5D7B" w:rsidRDefault="00B54C3F" w:rsidP="00B20B5A">
                <w:pPr>
                  <w:pStyle w:val="Heading4"/>
                  <w:rPr>
                    <w:rFonts w:ascii="Trebuchet MS" w:hAnsi="Trebuchet MS"/>
                    <w:color w:val="auto"/>
                  </w:rPr>
                </w:pPr>
                <w:r w:rsidRPr="007D5D7B">
                  <w:rPr>
                    <w:rFonts w:ascii="Trebuchet MS" w:hAnsi="Trebuchet MS"/>
                    <w:color w:val="auto"/>
                  </w:rPr>
                  <w:t>[Topic]</w:t>
                </w:r>
              </w:p>
            </w:tc>
          </w:sdtContent>
        </w:sdt>
        <w:sdt>
          <w:sdtPr>
            <w:rPr>
              <w:rFonts w:ascii="Trebuchet MS" w:hAnsi="Trebuchet MS"/>
            </w:rPr>
            <w:alias w:val="Presenter"/>
            <w:tag w:val="Presenter"/>
            <w:id w:val="48425718"/>
            <w:placeholder>
              <w:docPart w:val="3B4E3E9F6EBE4F339D0C3C82D6581281"/>
            </w:placeholder>
            <w:temporary/>
            <w:showingPlcHdr/>
          </w:sdtPr>
          <w:sdtEndPr/>
          <w:sdtContent>
            <w:tc>
              <w:tcPr>
                <w:tcW w:w="3527" w:type="dxa"/>
                <w:shd w:val="clear" w:color="auto" w:fill="auto"/>
                <w:tcMar>
                  <w:left w:w="0" w:type="dxa"/>
                </w:tcMar>
                <w:vAlign w:val="center"/>
              </w:tcPr>
              <w:p w:rsidR="00B54C3F" w:rsidRPr="007D5D7B" w:rsidRDefault="00B54C3F" w:rsidP="00B20B5A">
                <w:pPr>
                  <w:pStyle w:val="Details"/>
                  <w:rPr>
                    <w:rFonts w:ascii="Trebuchet MS" w:hAnsi="Trebuchet MS"/>
                  </w:rPr>
                </w:pPr>
                <w:r w:rsidRPr="007D5D7B">
                  <w:rPr>
                    <w:rFonts w:ascii="Trebuchet MS" w:hAnsi="Trebuchet MS"/>
                  </w:rPr>
                  <w:t>[Presenter]</w:t>
                </w:r>
              </w:p>
            </w:tc>
          </w:sdtContent>
        </w:sdt>
      </w:tr>
      <w:tr w:rsidR="00AC742C" w:rsidRPr="007D5D7B" w:rsidTr="00B20B5A">
        <w:tc>
          <w:tcPr>
            <w:tcW w:w="2539" w:type="dxa"/>
            <w:shd w:val="clear" w:color="auto" w:fill="auto"/>
            <w:tcMar>
              <w:left w:w="0" w:type="dxa"/>
            </w:tcMar>
            <w:vAlign w:val="center"/>
          </w:tcPr>
          <w:p w:rsidR="00AC742C" w:rsidRPr="007D5D7B" w:rsidRDefault="00AC742C" w:rsidP="00B20B5A">
            <w:pPr>
              <w:pStyle w:val="Heading4"/>
              <w:rPr>
                <w:rFonts w:ascii="Trebuchet MS" w:hAnsi="Trebuchet MS"/>
                <w:color w:val="auto"/>
                <w:sz w:val="16"/>
                <w:szCs w:val="16"/>
              </w:rPr>
            </w:pPr>
          </w:p>
        </w:tc>
        <w:tc>
          <w:tcPr>
            <w:tcW w:w="4080" w:type="dxa"/>
            <w:shd w:val="clear" w:color="auto" w:fill="auto"/>
            <w:tcMar>
              <w:left w:w="0" w:type="dxa"/>
            </w:tcMar>
            <w:vAlign w:val="center"/>
          </w:tcPr>
          <w:p w:rsidR="00AC742C" w:rsidRPr="007D5D7B" w:rsidRDefault="00AC742C" w:rsidP="00B20B5A">
            <w:pPr>
              <w:pStyle w:val="Heading4"/>
              <w:rPr>
                <w:rFonts w:ascii="Trebuchet MS" w:hAnsi="Trebuchet MS"/>
                <w:color w:val="auto"/>
              </w:rPr>
            </w:pPr>
          </w:p>
        </w:tc>
        <w:tc>
          <w:tcPr>
            <w:tcW w:w="3527" w:type="dxa"/>
            <w:shd w:val="clear" w:color="auto" w:fill="auto"/>
            <w:tcMar>
              <w:left w:w="0" w:type="dxa"/>
            </w:tcMar>
            <w:vAlign w:val="center"/>
          </w:tcPr>
          <w:p w:rsidR="00AC742C" w:rsidRPr="007D5D7B" w:rsidRDefault="00AC742C" w:rsidP="00B20B5A">
            <w:pPr>
              <w:pStyle w:val="Details"/>
              <w:rPr>
                <w:rFonts w:ascii="Trebuchet MS" w:hAnsi="Trebuchet MS"/>
              </w:rPr>
            </w:pPr>
          </w:p>
        </w:tc>
      </w:tr>
    </w:tbl>
    <w:tbl>
      <w:tblPr>
        <w:tblStyle w:val="GridTable1Light"/>
        <w:tblW w:w="10720" w:type="dxa"/>
        <w:tblInd w:w="-275" w:type="dxa"/>
        <w:tblLook w:val="04A0" w:firstRow="1" w:lastRow="0" w:firstColumn="1" w:lastColumn="0" w:noHBand="0" w:noVBand="1"/>
      </w:tblPr>
      <w:tblGrid>
        <w:gridCol w:w="2144"/>
        <w:gridCol w:w="2144"/>
        <w:gridCol w:w="2144"/>
        <w:gridCol w:w="2144"/>
        <w:gridCol w:w="2144"/>
      </w:tblGrid>
      <w:tr w:rsidR="00AC742C" w:rsidRPr="007D5D7B" w:rsidTr="006A33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4" w:type="dxa"/>
          </w:tcPr>
          <w:p w:rsidR="00B54C3F" w:rsidRPr="007D5D7B" w:rsidRDefault="00B54C3F" w:rsidP="00B54C3F">
            <w:pPr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Discussion</w:t>
            </w:r>
          </w:p>
        </w:tc>
        <w:tc>
          <w:tcPr>
            <w:tcW w:w="2144" w:type="dxa"/>
          </w:tcPr>
          <w:p w:rsidR="00B54C3F" w:rsidRPr="007D5D7B" w:rsidRDefault="00B54C3F" w:rsidP="00B54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Conclusions</w:t>
            </w:r>
          </w:p>
        </w:tc>
        <w:tc>
          <w:tcPr>
            <w:tcW w:w="2144" w:type="dxa"/>
          </w:tcPr>
          <w:p w:rsidR="00B54C3F" w:rsidRPr="007D5D7B" w:rsidRDefault="00AC742C" w:rsidP="00AC74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Action Items</w:t>
            </w:r>
          </w:p>
        </w:tc>
        <w:tc>
          <w:tcPr>
            <w:tcW w:w="2144" w:type="dxa"/>
          </w:tcPr>
          <w:p w:rsidR="00B54C3F" w:rsidRPr="007D5D7B" w:rsidRDefault="00B54C3F" w:rsidP="00B54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Person responsible</w:t>
            </w:r>
          </w:p>
        </w:tc>
        <w:tc>
          <w:tcPr>
            <w:tcW w:w="2144" w:type="dxa"/>
          </w:tcPr>
          <w:p w:rsidR="00B54C3F" w:rsidRPr="007D5D7B" w:rsidRDefault="00B54C3F" w:rsidP="00B54C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Deadline</w:t>
            </w:r>
          </w:p>
        </w:tc>
      </w:tr>
      <w:tr w:rsidR="00AC742C" w:rsidRPr="007D5D7B" w:rsidTr="00AC742C">
        <w:trPr>
          <w:trHeight w:val="8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4" w:type="dxa"/>
            <w:vMerge w:val="restart"/>
          </w:tcPr>
          <w:p w:rsidR="00AC742C" w:rsidRPr="007D5D7B" w:rsidRDefault="00AC742C" w:rsidP="00B54C3F">
            <w:pPr>
              <w:rPr>
                <w:rFonts w:ascii="Trebuchet MS" w:hAnsi="Trebuchet MS"/>
              </w:rPr>
            </w:pPr>
          </w:p>
        </w:tc>
        <w:tc>
          <w:tcPr>
            <w:tcW w:w="2144" w:type="dxa"/>
            <w:vMerge w:val="restart"/>
          </w:tcPr>
          <w:p w:rsidR="00AC742C" w:rsidRPr="007D5D7B" w:rsidRDefault="00AC742C" w:rsidP="00B54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  <w:vMerge w:val="restart"/>
          </w:tcPr>
          <w:p w:rsidR="00AC742C" w:rsidRPr="007D5D7B" w:rsidRDefault="00AC742C" w:rsidP="00B54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</w:tcPr>
          <w:p w:rsidR="00AC742C" w:rsidRPr="007D5D7B" w:rsidRDefault="00AC742C" w:rsidP="00B54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</w:tcPr>
          <w:p w:rsidR="00AC742C" w:rsidRPr="007D5D7B" w:rsidRDefault="00AC742C" w:rsidP="00B54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AC742C" w:rsidRPr="007D5D7B" w:rsidTr="00AC742C">
        <w:trPr>
          <w:trHeight w:val="8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4" w:type="dxa"/>
            <w:vMerge/>
          </w:tcPr>
          <w:p w:rsidR="00AC742C" w:rsidRPr="007D5D7B" w:rsidRDefault="00AC742C" w:rsidP="00B54C3F">
            <w:pPr>
              <w:rPr>
                <w:rFonts w:ascii="Trebuchet MS" w:hAnsi="Trebuchet MS"/>
              </w:rPr>
            </w:pPr>
          </w:p>
        </w:tc>
        <w:tc>
          <w:tcPr>
            <w:tcW w:w="2144" w:type="dxa"/>
            <w:vMerge/>
          </w:tcPr>
          <w:p w:rsidR="00AC742C" w:rsidRPr="007D5D7B" w:rsidRDefault="00AC742C" w:rsidP="00B54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  <w:vMerge/>
          </w:tcPr>
          <w:p w:rsidR="00AC742C" w:rsidRPr="007D5D7B" w:rsidRDefault="00AC742C" w:rsidP="00B54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</w:tcPr>
          <w:p w:rsidR="00AC742C" w:rsidRPr="007D5D7B" w:rsidRDefault="00AC742C" w:rsidP="00B54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</w:tcPr>
          <w:p w:rsidR="00AC742C" w:rsidRPr="007D5D7B" w:rsidRDefault="00AC742C" w:rsidP="00B54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</w:tbl>
    <w:p w:rsidR="006A3368" w:rsidRPr="007D5D7B" w:rsidRDefault="00A51189" w:rsidP="006A3368">
      <w:pPr>
        <w:pStyle w:val="Heading2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Agenda topic</w:t>
      </w:r>
    </w:p>
    <w:tbl>
      <w:tblPr>
        <w:tblW w:w="4990" w:type="pct"/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4082"/>
        <w:gridCol w:w="3528"/>
      </w:tblGrid>
      <w:tr w:rsidR="006A3368" w:rsidRPr="007D5D7B" w:rsidTr="00B20B5A">
        <w:sdt>
          <w:sdtPr>
            <w:rPr>
              <w:rFonts w:ascii="Trebuchet MS" w:hAnsi="Trebuchet MS"/>
              <w:color w:val="auto"/>
            </w:rPr>
            <w:alias w:val="Time"/>
            <w:tag w:val="Time"/>
            <w:id w:val="-1079818706"/>
            <w:placeholder>
              <w:docPart w:val="E25CC72D348245EFB853CA4437BE4D21"/>
            </w:placeholder>
            <w:temporary/>
            <w:showingPlcHdr/>
          </w:sdtPr>
          <w:sdtEndPr/>
          <w:sdtContent>
            <w:tc>
              <w:tcPr>
                <w:tcW w:w="2539" w:type="dxa"/>
                <w:shd w:val="clear" w:color="auto" w:fill="auto"/>
                <w:tcMar>
                  <w:left w:w="0" w:type="dxa"/>
                </w:tcMar>
                <w:vAlign w:val="center"/>
              </w:tcPr>
              <w:p w:rsidR="006A3368" w:rsidRPr="007D5D7B" w:rsidRDefault="006A3368" w:rsidP="00B20B5A">
                <w:pPr>
                  <w:pStyle w:val="Heading4"/>
                  <w:rPr>
                    <w:rFonts w:ascii="Trebuchet MS" w:hAnsi="Trebuchet MS"/>
                    <w:color w:val="auto"/>
                  </w:rPr>
                </w:pPr>
                <w:r w:rsidRPr="007D5D7B">
                  <w:rPr>
                    <w:rFonts w:ascii="Trebuchet MS" w:hAnsi="Trebuchet MS"/>
                    <w:color w:val="auto"/>
                  </w:rPr>
                  <w:t>[Time Allotted]</w:t>
                </w:r>
              </w:p>
            </w:tc>
          </w:sdtContent>
        </w:sdt>
        <w:sdt>
          <w:sdtPr>
            <w:rPr>
              <w:rFonts w:ascii="Trebuchet MS" w:hAnsi="Trebuchet MS"/>
              <w:color w:val="auto"/>
            </w:rPr>
            <w:alias w:val="Topic"/>
            <w:tag w:val="Topic"/>
            <w:id w:val="-1524930351"/>
            <w:placeholder>
              <w:docPart w:val="48086C938A604A65B7C43C11BAB2C890"/>
            </w:placeholder>
            <w:temporary/>
            <w:showingPlcHdr/>
          </w:sdtPr>
          <w:sdtEndPr/>
          <w:sdtContent>
            <w:tc>
              <w:tcPr>
                <w:tcW w:w="4080" w:type="dxa"/>
                <w:shd w:val="clear" w:color="auto" w:fill="auto"/>
                <w:tcMar>
                  <w:left w:w="0" w:type="dxa"/>
                </w:tcMar>
                <w:vAlign w:val="center"/>
              </w:tcPr>
              <w:p w:rsidR="006A3368" w:rsidRPr="007D5D7B" w:rsidRDefault="006A3368" w:rsidP="00B20B5A">
                <w:pPr>
                  <w:pStyle w:val="Heading4"/>
                  <w:rPr>
                    <w:rFonts w:ascii="Trebuchet MS" w:hAnsi="Trebuchet MS"/>
                    <w:color w:val="auto"/>
                  </w:rPr>
                </w:pPr>
                <w:r w:rsidRPr="007D5D7B">
                  <w:rPr>
                    <w:rFonts w:ascii="Trebuchet MS" w:hAnsi="Trebuchet MS"/>
                    <w:color w:val="auto"/>
                  </w:rPr>
                  <w:t>[Topic]</w:t>
                </w:r>
              </w:p>
            </w:tc>
          </w:sdtContent>
        </w:sdt>
        <w:sdt>
          <w:sdtPr>
            <w:rPr>
              <w:rFonts w:ascii="Trebuchet MS" w:hAnsi="Trebuchet MS"/>
            </w:rPr>
            <w:alias w:val="Presenter"/>
            <w:tag w:val="Presenter"/>
            <w:id w:val="1610553072"/>
            <w:placeholder>
              <w:docPart w:val="8A9E33AA53E942FF9052512294ABA970"/>
            </w:placeholder>
            <w:temporary/>
            <w:showingPlcHdr/>
          </w:sdtPr>
          <w:sdtEndPr/>
          <w:sdtContent>
            <w:tc>
              <w:tcPr>
                <w:tcW w:w="3527" w:type="dxa"/>
                <w:shd w:val="clear" w:color="auto" w:fill="auto"/>
                <w:tcMar>
                  <w:left w:w="0" w:type="dxa"/>
                </w:tcMar>
                <w:vAlign w:val="center"/>
              </w:tcPr>
              <w:p w:rsidR="006A3368" w:rsidRPr="007D5D7B" w:rsidRDefault="006A3368" w:rsidP="00B20B5A">
                <w:pPr>
                  <w:pStyle w:val="Details"/>
                  <w:rPr>
                    <w:rFonts w:ascii="Trebuchet MS" w:hAnsi="Trebuchet MS"/>
                  </w:rPr>
                </w:pPr>
                <w:r w:rsidRPr="007D5D7B">
                  <w:rPr>
                    <w:rFonts w:ascii="Trebuchet MS" w:hAnsi="Trebuchet MS"/>
                  </w:rPr>
                  <w:t>[Presenter]</w:t>
                </w:r>
              </w:p>
            </w:tc>
          </w:sdtContent>
        </w:sdt>
      </w:tr>
      <w:tr w:rsidR="006A3368" w:rsidRPr="007D5D7B" w:rsidTr="00B20B5A">
        <w:tc>
          <w:tcPr>
            <w:tcW w:w="2539" w:type="dxa"/>
            <w:shd w:val="clear" w:color="auto" w:fill="auto"/>
            <w:tcMar>
              <w:left w:w="0" w:type="dxa"/>
            </w:tcMar>
            <w:vAlign w:val="center"/>
          </w:tcPr>
          <w:p w:rsidR="006A3368" w:rsidRPr="007D5D7B" w:rsidRDefault="006A3368" w:rsidP="00B20B5A">
            <w:pPr>
              <w:pStyle w:val="Heading4"/>
              <w:rPr>
                <w:rFonts w:ascii="Trebuchet MS" w:hAnsi="Trebuchet MS"/>
                <w:color w:val="auto"/>
                <w:sz w:val="18"/>
                <w:szCs w:val="18"/>
              </w:rPr>
            </w:pPr>
          </w:p>
        </w:tc>
        <w:tc>
          <w:tcPr>
            <w:tcW w:w="4080" w:type="dxa"/>
            <w:shd w:val="clear" w:color="auto" w:fill="auto"/>
            <w:tcMar>
              <w:left w:w="0" w:type="dxa"/>
            </w:tcMar>
            <w:vAlign w:val="center"/>
          </w:tcPr>
          <w:p w:rsidR="006A3368" w:rsidRPr="007D5D7B" w:rsidRDefault="006A3368" w:rsidP="00B20B5A">
            <w:pPr>
              <w:pStyle w:val="Heading4"/>
              <w:rPr>
                <w:rFonts w:ascii="Trebuchet MS" w:hAnsi="Trebuchet MS"/>
                <w:color w:val="auto"/>
              </w:rPr>
            </w:pPr>
          </w:p>
        </w:tc>
        <w:tc>
          <w:tcPr>
            <w:tcW w:w="3527" w:type="dxa"/>
            <w:shd w:val="clear" w:color="auto" w:fill="auto"/>
            <w:tcMar>
              <w:left w:w="0" w:type="dxa"/>
            </w:tcMar>
            <w:vAlign w:val="center"/>
          </w:tcPr>
          <w:p w:rsidR="006A3368" w:rsidRPr="007D5D7B" w:rsidRDefault="006A3368" w:rsidP="00B20B5A">
            <w:pPr>
              <w:pStyle w:val="Details"/>
              <w:rPr>
                <w:rFonts w:ascii="Trebuchet MS" w:hAnsi="Trebuchet MS"/>
              </w:rPr>
            </w:pPr>
          </w:p>
        </w:tc>
      </w:tr>
    </w:tbl>
    <w:tbl>
      <w:tblPr>
        <w:tblStyle w:val="GridTable1Light"/>
        <w:tblW w:w="10720" w:type="dxa"/>
        <w:tblInd w:w="-275" w:type="dxa"/>
        <w:tblLook w:val="04A0" w:firstRow="1" w:lastRow="0" w:firstColumn="1" w:lastColumn="0" w:noHBand="0" w:noVBand="1"/>
      </w:tblPr>
      <w:tblGrid>
        <w:gridCol w:w="2144"/>
        <w:gridCol w:w="2144"/>
        <w:gridCol w:w="2144"/>
        <w:gridCol w:w="2144"/>
        <w:gridCol w:w="2144"/>
      </w:tblGrid>
      <w:tr w:rsidR="006A3368" w:rsidRPr="007D5D7B" w:rsidTr="006A33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4" w:type="dxa"/>
          </w:tcPr>
          <w:p w:rsidR="006A3368" w:rsidRPr="007D5D7B" w:rsidRDefault="006A3368" w:rsidP="00B20B5A">
            <w:pPr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Discussion</w:t>
            </w:r>
          </w:p>
        </w:tc>
        <w:tc>
          <w:tcPr>
            <w:tcW w:w="2144" w:type="dxa"/>
          </w:tcPr>
          <w:p w:rsidR="006A3368" w:rsidRPr="007D5D7B" w:rsidRDefault="006A3368" w:rsidP="00B20B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Conclusions</w:t>
            </w:r>
          </w:p>
        </w:tc>
        <w:tc>
          <w:tcPr>
            <w:tcW w:w="2144" w:type="dxa"/>
          </w:tcPr>
          <w:p w:rsidR="006A3368" w:rsidRPr="007D5D7B" w:rsidRDefault="006A3368" w:rsidP="00B20B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Action Items</w:t>
            </w:r>
          </w:p>
        </w:tc>
        <w:tc>
          <w:tcPr>
            <w:tcW w:w="2144" w:type="dxa"/>
          </w:tcPr>
          <w:p w:rsidR="006A3368" w:rsidRPr="007D5D7B" w:rsidRDefault="006A3368" w:rsidP="00B20B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Person responsible</w:t>
            </w:r>
          </w:p>
        </w:tc>
        <w:tc>
          <w:tcPr>
            <w:tcW w:w="2144" w:type="dxa"/>
          </w:tcPr>
          <w:p w:rsidR="006A3368" w:rsidRPr="007D5D7B" w:rsidRDefault="006A3368" w:rsidP="00B20B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Deadline</w:t>
            </w:r>
          </w:p>
        </w:tc>
      </w:tr>
      <w:tr w:rsidR="006A3368" w:rsidRPr="007D5D7B" w:rsidTr="00B20B5A">
        <w:trPr>
          <w:trHeight w:val="8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4" w:type="dxa"/>
            <w:vMerge w:val="restart"/>
          </w:tcPr>
          <w:p w:rsidR="006A3368" w:rsidRPr="007D5D7B" w:rsidRDefault="006A3368" w:rsidP="00B20B5A">
            <w:pPr>
              <w:rPr>
                <w:rFonts w:ascii="Trebuchet MS" w:hAnsi="Trebuchet MS"/>
              </w:rPr>
            </w:pPr>
          </w:p>
        </w:tc>
        <w:tc>
          <w:tcPr>
            <w:tcW w:w="2144" w:type="dxa"/>
            <w:vMerge w:val="restart"/>
          </w:tcPr>
          <w:p w:rsidR="006A3368" w:rsidRPr="007D5D7B" w:rsidRDefault="006A3368" w:rsidP="00B20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  <w:vMerge w:val="restart"/>
          </w:tcPr>
          <w:p w:rsidR="006A3368" w:rsidRPr="007D5D7B" w:rsidRDefault="006A3368" w:rsidP="00B20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</w:tcPr>
          <w:p w:rsidR="006A3368" w:rsidRPr="007D5D7B" w:rsidRDefault="006A3368" w:rsidP="00B20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</w:tcPr>
          <w:p w:rsidR="006A3368" w:rsidRPr="007D5D7B" w:rsidRDefault="006A3368" w:rsidP="00B20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6A3368" w:rsidRPr="007D5D7B" w:rsidTr="00B20B5A">
        <w:trPr>
          <w:trHeight w:val="8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4" w:type="dxa"/>
            <w:vMerge/>
          </w:tcPr>
          <w:p w:rsidR="006A3368" w:rsidRPr="007D5D7B" w:rsidRDefault="006A3368" w:rsidP="00B20B5A">
            <w:pPr>
              <w:rPr>
                <w:rFonts w:ascii="Trebuchet MS" w:hAnsi="Trebuchet MS"/>
              </w:rPr>
            </w:pPr>
          </w:p>
        </w:tc>
        <w:tc>
          <w:tcPr>
            <w:tcW w:w="2144" w:type="dxa"/>
            <w:vMerge/>
          </w:tcPr>
          <w:p w:rsidR="006A3368" w:rsidRPr="007D5D7B" w:rsidRDefault="006A3368" w:rsidP="00B20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  <w:vMerge/>
          </w:tcPr>
          <w:p w:rsidR="006A3368" w:rsidRPr="007D5D7B" w:rsidRDefault="006A3368" w:rsidP="00B20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</w:tcPr>
          <w:p w:rsidR="006A3368" w:rsidRPr="007D5D7B" w:rsidRDefault="006A3368" w:rsidP="00B20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144" w:type="dxa"/>
          </w:tcPr>
          <w:p w:rsidR="006A3368" w:rsidRPr="007D5D7B" w:rsidRDefault="006A3368" w:rsidP="00B20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</w:tbl>
    <w:p w:rsidR="006A3368" w:rsidRDefault="006A3368" w:rsidP="007D5D7B">
      <w:pPr>
        <w:pStyle w:val="Details"/>
        <w:rPr>
          <w:rFonts w:ascii="Trebuchet MS" w:hAnsi="Trebuchet MS"/>
        </w:rPr>
      </w:pPr>
    </w:p>
    <w:tbl>
      <w:tblPr>
        <w:tblStyle w:val="GridTable1Light"/>
        <w:tblW w:w="10710" w:type="dxa"/>
        <w:tblInd w:w="-275" w:type="dxa"/>
        <w:tblLook w:val="04A0" w:firstRow="1" w:lastRow="0" w:firstColumn="1" w:lastColumn="0" w:noHBand="0" w:noVBand="1"/>
      </w:tblPr>
      <w:tblGrid>
        <w:gridCol w:w="2790"/>
        <w:gridCol w:w="7920"/>
      </w:tblGrid>
      <w:tr w:rsidR="007D5D7B" w:rsidRPr="007D5D7B" w:rsidTr="00A51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</w:tcPr>
          <w:p w:rsidR="007D5D7B" w:rsidRPr="007D5D7B" w:rsidRDefault="007D5D7B" w:rsidP="007A1081">
            <w:pPr>
              <w:rPr>
                <w:rFonts w:ascii="Trebuchet MS" w:hAnsi="Trebuchet MS"/>
              </w:rPr>
            </w:pPr>
            <w:r w:rsidRPr="007D5D7B">
              <w:rPr>
                <w:rFonts w:ascii="Trebuchet MS" w:hAnsi="Trebuchet MS"/>
              </w:rPr>
              <w:t>Special notes</w:t>
            </w:r>
          </w:p>
        </w:tc>
        <w:tc>
          <w:tcPr>
            <w:tcW w:w="7920" w:type="dxa"/>
          </w:tcPr>
          <w:p w:rsidR="007D5D7B" w:rsidRPr="007D5D7B" w:rsidRDefault="007D5D7B" w:rsidP="007A10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</w:tbl>
    <w:p w:rsidR="00B54C3F" w:rsidRPr="00DE1DB9" w:rsidRDefault="00DE1DB9" w:rsidP="007A1081">
      <w:pPr>
        <w:rPr>
          <w:rFonts w:ascii="Trebuchet MS" w:hAnsi="Trebuchet MS"/>
          <w:sz w:val="14"/>
        </w:rPr>
      </w:pPr>
      <w:r w:rsidRPr="00DE1DB9">
        <w:rPr>
          <w:rFonts w:ascii="Trebuchet MS" w:hAnsi="Trebuchet MS"/>
          <w:sz w:val="14"/>
        </w:rPr>
        <w:t>Copyright: xltemplates.org</w:t>
      </w:r>
    </w:p>
    <w:sectPr w:rsidR="00B54C3F" w:rsidRPr="00DE1DB9" w:rsidSect="007D5D7B">
      <w:footerReference w:type="even" r:id="rId7"/>
      <w:pgSz w:w="12240" w:h="15840" w:code="1"/>
      <w:pgMar w:top="360" w:right="900" w:bottom="90" w:left="1170" w:header="960" w:footer="6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357" w:rsidRDefault="00EC0357">
      <w:r>
        <w:separator/>
      </w:r>
    </w:p>
    <w:p w:rsidR="00EC0357" w:rsidRDefault="00EC0357"/>
  </w:endnote>
  <w:endnote w:type="continuationSeparator" w:id="0">
    <w:p w:rsidR="00EC0357" w:rsidRDefault="00EC0357">
      <w:r>
        <w:continuationSeparator/>
      </w:r>
    </w:p>
    <w:p w:rsidR="00EC0357" w:rsidRDefault="00EC0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3B8" w:rsidRDefault="005673B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5673B8" w:rsidRDefault="005673B8">
    <w:pPr>
      <w:pStyle w:val="Footer"/>
    </w:pPr>
  </w:p>
  <w:p w:rsidR="005673B8" w:rsidRDefault="005673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357" w:rsidRDefault="00EC0357">
      <w:r>
        <w:separator/>
      </w:r>
    </w:p>
    <w:p w:rsidR="00EC0357" w:rsidRDefault="00EC0357"/>
  </w:footnote>
  <w:footnote w:type="continuationSeparator" w:id="0">
    <w:p w:rsidR="00EC0357" w:rsidRDefault="00EC0357">
      <w:r>
        <w:continuationSeparator/>
      </w:r>
    </w:p>
    <w:p w:rsidR="00EC0357" w:rsidRDefault="00EC03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280E49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420B3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D52F21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8BCBB1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7EC630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F284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3280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625EF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BCDF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E663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A1C20"/>
    <w:multiLevelType w:val="hybridMultilevel"/>
    <w:tmpl w:val="CECE4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activeWritingStyle w:appName="MSWord" w:lang="en-US" w:vendorID="8" w:dllVersion="513" w:checkStyle="1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25"/>
    <w:rsid w:val="00020E86"/>
    <w:rsid w:val="00075BA2"/>
    <w:rsid w:val="000D4049"/>
    <w:rsid w:val="001011C8"/>
    <w:rsid w:val="00114C1E"/>
    <w:rsid w:val="00124376"/>
    <w:rsid w:val="001772FF"/>
    <w:rsid w:val="001D09F2"/>
    <w:rsid w:val="00245746"/>
    <w:rsid w:val="002A6C47"/>
    <w:rsid w:val="002C4BD7"/>
    <w:rsid w:val="003476E4"/>
    <w:rsid w:val="00354FAD"/>
    <w:rsid w:val="00431C47"/>
    <w:rsid w:val="00491AC4"/>
    <w:rsid w:val="004B01D8"/>
    <w:rsid w:val="00556689"/>
    <w:rsid w:val="005673B8"/>
    <w:rsid w:val="0059699D"/>
    <w:rsid w:val="005E3FDD"/>
    <w:rsid w:val="0063751B"/>
    <w:rsid w:val="006578FD"/>
    <w:rsid w:val="006700B8"/>
    <w:rsid w:val="00674BAA"/>
    <w:rsid w:val="006A3368"/>
    <w:rsid w:val="00733156"/>
    <w:rsid w:val="00754980"/>
    <w:rsid w:val="00776EC9"/>
    <w:rsid w:val="007A1081"/>
    <w:rsid w:val="007B07E9"/>
    <w:rsid w:val="007D5D7B"/>
    <w:rsid w:val="007F776A"/>
    <w:rsid w:val="00853521"/>
    <w:rsid w:val="008869B4"/>
    <w:rsid w:val="00991DFF"/>
    <w:rsid w:val="00A51189"/>
    <w:rsid w:val="00A5444A"/>
    <w:rsid w:val="00A549D5"/>
    <w:rsid w:val="00A814DB"/>
    <w:rsid w:val="00AA183A"/>
    <w:rsid w:val="00AC2B60"/>
    <w:rsid w:val="00AC742C"/>
    <w:rsid w:val="00AF3F83"/>
    <w:rsid w:val="00B54C3F"/>
    <w:rsid w:val="00B816AD"/>
    <w:rsid w:val="00BB0495"/>
    <w:rsid w:val="00BD16EA"/>
    <w:rsid w:val="00C51070"/>
    <w:rsid w:val="00C551B4"/>
    <w:rsid w:val="00C86C52"/>
    <w:rsid w:val="00C8765D"/>
    <w:rsid w:val="00D7023D"/>
    <w:rsid w:val="00D771EB"/>
    <w:rsid w:val="00D86A55"/>
    <w:rsid w:val="00DE1694"/>
    <w:rsid w:val="00DE1DB9"/>
    <w:rsid w:val="00DF1E78"/>
    <w:rsid w:val="00E77F68"/>
    <w:rsid w:val="00E90A2A"/>
    <w:rsid w:val="00EC0357"/>
    <w:rsid w:val="00F358EA"/>
    <w:rsid w:val="00F37651"/>
    <w:rsid w:val="00F81325"/>
    <w:rsid w:val="00F96B87"/>
    <w:rsid w:val="00FE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77D32A"/>
  <w15:docId w15:val="{B7F49BB8-8AB2-43F2-B8EA-C35E6107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765D"/>
  </w:style>
  <w:style w:type="paragraph" w:styleId="Heading1">
    <w:name w:val="heading 1"/>
    <w:basedOn w:val="Normal"/>
    <w:uiPriority w:val="9"/>
    <w:qFormat/>
    <w:rsid w:val="007A1081"/>
    <w:pPr>
      <w:spacing w:after="60"/>
      <w:contextualSpacing/>
      <w:outlineLvl w:val="0"/>
    </w:pPr>
    <w:rPr>
      <w:rFonts w:asciiTheme="majorHAnsi" w:hAnsiTheme="majorHAnsi"/>
      <w:b/>
      <w:caps/>
    </w:rPr>
  </w:style>
  <w:style w:type="paragraph" w:styleId="Heading2">
    <w:name w:val="heading 2"/>
    <w:basedOn w:val="Normal"/>
    <w:link w:val="Heading2Char"/>
    <w:uiPriority w:val="9"/>
    <w:unhideWhenUsed/>
    <w:qFormat/>
    <w:rsid w:val="007A1081"/>
    <w:pPr>
      <w:keepNext/>
      <w:keepLines/>
      <w:spacing w:after="60"/>
      <w:contextualSpacing/>
      <w:outlineLvl w:val="1"/>
    </w:pPr>
    <w:rPr>
      <w:rFonts w:asciiTheme="majorHAnsi" w:eastAsiaTheme="majorEastAsia" w:hAnsiTheme="majorHAnsi" w:cstheme="majorBidi"/>
      <w:caps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7A1081"/>
    <w:pPr>
      <w:keepNext/>
      <w:keepLines/>
      <w:spacing w:after="240" w:line="240" w:lineRule="atLeast"/>
      <w:outlineLvl w:val="2"/>
    </w:pPr>
    <w:rPr>
      <w:rFonts w:asciiTheme="majorHAnsi" w:hAnsiTheme="majorHAnsi"/>
      <w:i/>
      <w:caps/>
      <w:kern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431C47"/>
    <w:pPr>
      <w:keepNext/>
      <w:keepLines/>
      <w:spacing w:line="240" w:lineRule="atLeast"/>
      <w:outlineLvl w:val="3"/>
    </w:pPr>
    <w:rPr>
      <w:rFonts w:asciiTheme="majorHAnsi" w:hAnsiTheme="majorHAnsi"/>
      <w:color w:val="1F497D" w:themeColor="text2"/>
      <w:kern w:val="20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431C47"/>
    <w:pPr>
      <w:keepNext/>
      <w:keepLines/>
      <w:spacing w:line="240" w:lineRule="atLeast"/>
      <w:outlineLvl w:val="4"/>
    </w:pPr>
    <w:rPr>
      <w:rFonts w:asciiTheme="majorHAnsi" w:hAnsiTheme="majorHAnsi"/>
      <w:i/>
      <w:color w:val="1F497D" w:themeColor="text2"/>
      <w:kern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108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1F497D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108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  <w:caps/>
      <w:color w:val="1F497D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108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632423" w:themeColor="accent2" w:themeShade="8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108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next w:val="Normal"/>
    <w:uiPriority w:val="99"/>
    <w:semiHidden/>
    <w:rsid w:val="00F37651"/>
    <w:pPr>
      <w:spacing w:line="220" w:lineRule="atLeast"/>
    </w:pPr>
  </w:style>
  <w:style w:type="paragraph" w:styleId="Footer">
    <w:name w:val="footer"/>
    <w:basedOn w:val="Normal"/>
    <w:link w:val="FooterChar"/>
    <w:uiPriority w:val="99"/>
    <w:unhideWhenUsed/>
    <w:rsid w:val="00C8765D"/>
    <w:pPr>
      <w:keepLines/>
      <w:pBdr>
        <w:top w:val="single" w:sz="6" w:space="2" w:color="auto"/>
      </w:pBdr>
      <w:spacing w:before="0"/>
      <w:ind w:left="4075" w:right="4075"/>
      <w:jc w:val="center"/>
    </w:pPr>
    <w:rPr>
      <w:kern w:val="18"/>
    </w:rPr>
  </w:style>
  <w:style w:type="paragraph" w:styleId="Header">
    <w:name w:val="header"/>
    <w:basedOn w:val="Normal"/>
    <w:uiPriority w:val="99"/>
    <w:unhideWhenUsed/>
    <w:rsid w:val="00F96B87"/>
    <w:pPr>
      <w:keepLines/>
      <w:spacing w:after="660" w:line="240" w:lineRule="atLeast"/>
      <w:jc w:val="center"/>
    </w:pPr>
    <w:rPr>
      <w:caps/>
      <w:kern w:val="18"/>
    </w:rPr>
  </w:style>
  <w:style w:type="paragraph" w:styleId="MessageHeader">
    <w:name w:val="Message Header"/>
    <w:basedOn w:val="Normal"/>
    <w:uiPriority w:val="99"/>
    <w:semiHidden/>
    <w:rsid w:val="00431C47"/>
    <w:pPr>
      <w:keepLines/>
      <w:spacing w:after="120"/>
      <w:ind w:left="1080" w:hanging="1080"/>
    </w:pPr>
    <w:rPr>
      <w:caps/>
    </w:rPr>
  </w:style>
  <w:style w:type="paragraph" w:styleId="NormalIndent">
    <w:name w:val="Normal Indent"/>
    <w:basedOn w:val="Normal"/>
    <w:uiPriority w:val="99"/>
    <w:semiHidden/>
    <w:rsid w:val="00F37651"/>
    <w:pPr>
      <w:ind w:left="720"/>
    </w:pPr>
  </w:style>
  <w:style w:type="character" w:styleId="PageNumber">
    <w:name w:val="page number"/>
    <w:uiPriority w:val="99"/>
    <w:semiHidden/>
    <w:rsid w:val="00F37651"/>
  </w:style>
  <w:style w:type="paragraph" w:styleId="Signature">
    <w:name w:val="Signature"/>
    <w:basedOn w:val="Normal"/>
    <w:next w:val="Normal"/>
    <w:uiPriority w:val="99"/>
    <w:semiHidden/>
    <w:rsid w:val="00431C47"/>
    <w:pPr>
      <w:keepNext/>
      <w:keepLines/>
      <w:spacing w:before="6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049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049"/>
    <w:rPr>
      <w:rFonts w:ascii="Tahoma" w:hAnsi="Tahoma" w:cs="Tahoma"/>
      <w:szCs w:val="16"/>
    </w:rPr>
  </w:style>
  <w:style w:type="paragraph" w:styleId="Title">
    <w:name w:val="Title"/>
    <w:basedOn w:val="Normal"/>
    <w:link w:val="TitleChar"/>
    <w:uiPriority w:val="2"/>
    <w:unhideWhenUsed/>
    <w:qFormat/>
    <w:rsid w:val="00F81325"/>
    <w:pPr>
      <w:pBdr>
        <w:bottom w:val="thinThickSmallGap" w:sz="24" w:space="8" w:color="404040" w:themeColor="text1" w:themeTint="BF"/>
      </w:pBdr>
      <w:spacing w:after="200"/>
      <w:contextualSpacing/>
      <w:jc w:val="center"/>
    </w:pPr>
    <w:rPr>
      <w:rFonts w:asciiTheme="majorHAnsi" w:hAnsiTheme="majorHAnsi"/>
      <w:b/>
      <w:caps/>
      <w:spacing w:val="20"/>
    </w:rPr>
  </w:style>
  <w:style w:type="character" w:customStyle="1" w:styleId="TitleChar">
    <w:name w:val="Title Char"/>
    <w:basedOn w:val="DefaultParagraphFont"/>
    <w:link w:val="Title"/>
    <w:uiPriority w:val="2"/>
    <w:rsid w:val="00F81325"/>
    <w:rPr>
      <w:rFonts w:asciiTheme="majorHAnsi" w:hAnsiTheme="majorHAnsi"/>
      <w:b/>
      <w:caps/>
      <w:spacing w:val="20"/>
    </w:rPr>
  </w:style>
  <w:style w:type="table" w:styleId="TableGrid">
    <w:name w:val="Table Grid"/>
    <w:basedOn w:val="TableNormal"/>
    <w:uiPriority w:val="59"/>
    <w:rsid w:val="00567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74BAA"/>
    <w:rPr>
      <w:color w:val="595959" w:themeColor="text1" w:themeTint="A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C4BD7"/>
  </w:style>
  <w:style w:type="paragraph" w:styleId="BlockText">
    <w:name w:val="Block Text"/>
    <w:basedOn w:val="Normal"/>
    <w:uiPriority w:val="99"/>
    <w:semiHidden/>
    <w:unhideWhenUsed/>
    <w:rsid w:val="00674BAA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C4BD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C4BD7"/>
  </w:style>
  <w:style w:type="paragraph" w:styleId="BodyText3">
    <w:name w:val="Body Text 3"/>
    <w:basedOn w:val="Normal"/>
    <w:link w:val="BodyText3Char"/>
    <w:uiPriority w:val="99"/>
    <w:semiHidden/>
    <w:unhideWhenUsed/>
    <w:rsid w:val="002C4BD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C4BD7"/>
    <w:rPr>
      <w:szCs w:val="16"/>
    </w:rPr>
  </w:style>
  <w:style w:type="paragraph" w:styleId="BodyTextFirstIndent">
    <w:name w:val="Body Text First Indent"/>
    <w:basedOn w:val="Normal"/>
    <w:link w:val="BodyTextFirstIndentChar"/>
    <w:uiPriority w:val="99"/>
    <w:semiHidden/>
    <w:unhideWhenUsed/>
    <w:rsid w:val="00431C47"/>
    <w:pPr>
      <w:spacing w:before="0"/>
      <w:ind w:firstLine="360"/>
    </w:pPr>
  </w:style>
  <w:style w:type="character" w:customStyle="1" w:styleId="BodyTextFirstIndentChar">
    <w:name w:val="Body Text First Indent Char"/>
    <w:basedOn w:val="DefaultParagraphFont"/>
    <w:link w:val="BodyTextFirstIndent"/>
    <w:uiPriority w:val="99"/>
    <w:semiHidden/>
    <w:rsid w:val="00431C4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C4BD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4BD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C4BD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C4BD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C4BD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4BD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C4BD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C4BD7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74BAA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C4BD7"/>
    <w:pPr>
      <w:spacing w:after="200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C4BD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BD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BD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BD7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4BD7"/>
  </w:style>
  <w:style w:type="character" w:customStyle="1" w:styleId="DateChar">
    <w:name w:val="Date Char"/>
    <w:basedOn w:val="DefaultParagraphFont"/>
    <w:link w:val="Date"/>
    <w:uiPriority w:val="99"/>
    <w:semiHidden/>
    <w:rsid w:val="002C4BD7"/>
  </w:style>
  <w:style w:type="paragraph" w:styleId="DocumentMap">
    <w:name w:val="Document Map"/>
    <w:basedOn w:val="Normal"/>
    <w:link w:val="DocumentMapChar"/>
    <w:uiPriority w:val="99"/>
    <w:semiHidden/>
    <w:unhideWhenUsed/>
    <w:rsid w:val="002C4BD7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C4BD7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4BD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4BD7"/>
  </w:style>
  <w:style w:type="character" w:styleId="Emphasis">
    <w:name w:val="Emphasis"/>
    <w:basedOn w:val="DefaultParagraphFont"/>
    <w:uiPriority w:val="20"/>
    <w:semiHidden/>
    <w:unhideWhenUsed/>
    <w:qFormat/>
    <w:rsid w:val="002C4BD7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2C4BD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4BD7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4BD7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C4BD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C4BD7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C4BD7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C4BD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C4B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4BD7"/>
    <w:rPr>
      <w:szCs w:val="20"/>
    </w:rPr>
  </w:style>
  <w:style w:type="table" w:styleId="GridTable1Light">
    <w:name w:val="Grid Table 1 Light"/>
    <w:basedOn w:val="TableNormal"/>
    <w:uiPriority w:val="46"/>
    <w:rsid w:val="002C4BD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C4BD7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C4BD7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C4BD7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C4BD7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C4BD7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C4BD7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C4BD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C4BD7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C4BD7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C4BD7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C4BD7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C4BD7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C4BD7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C4BD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C4BD7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C4BD7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C4BD7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C4BD7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C4BD7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C4BD7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C4BD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C4BD7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C4BD7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C4BD7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C4BD7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C4BD7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C4BD7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2C4BD7"/>
    <w:rPr>
      <w:color w:val="2B579A"/>
      <w:shd w:val="clear" w:color="auto" w:fill="E6E6E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1081"/>
    <w:rPr>
      <w:rFonts w:asciiTheme="majorHAnsi" w:eastAsiaTheme="majorEastAsia" w:hAnsiTheme="majorHAnsi" w:cstheme="majorBidi"/>
      <w:b/>
      <w:color w:val="1F497D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1081"/>
    <w:rPr>
      <w:rFonts w:asciiTheme="majorHAnsi" w:eastAsiaTheme="majorEastAsia" w:hAnsiTheme="majorHAnsi" w:cstheme="majorBidi"/>
      <w:iCs/>
      <w:caps/>
      <w:color w:val="1F497D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1081"/>
    <w:rPr>
      <w:rFonts w:asciiTheme="majorHAnsi" w:eastAsiaTheme="majorEastAsia" w:hAnsiTheme="majorHAnsi" w:cstheme="majorBidi"/>
      <w:color w:val="632423" w:themeColor="accent2" w:themeShade="8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1081"/>
    <w:rPr>
      <w:rFonts w:asciiTheme="majorHAnsi" w:eastAsiaTheme="majorEastAsia" w:hAnsiTheme="majorHAnsi" w:cstheme="majorBidi"/>
      <w:i/>
      <w:iCs/>
      <w:color w:val="632423" w:themeColor="accent2" w:themeShade="80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2C4BD7"/>
  </w:style>
  <w:style w:type="paragraph" w:styleId="HTMLAddress">
    <w:name w:val="HTML Address"/>
    <w:basedOn w:val="Normal"/>
    <w:link w:val="HTMLAddressChar"/>
    <w:uiPriority w:val="99"/>
    <w:semiHidden/>
    <w:unhideWhenUsed/>
    <w:rsid w:val="002C4BD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4BD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C4BD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C4BD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C4BD7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C4BD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4BD7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4BD7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C4BD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C4BD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C4BD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C4BD7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C4BD7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C4BD7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C4BD7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C4BD7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C4BD7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C4BD7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C4BD7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C4BD7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C4BD7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C4BD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74BA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74BA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74BAA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74BAA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C4BD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C4BD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C4BD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C4BD7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C4BD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C4BD7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C4BD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C4BD7"/>
  </w:style>
  <w:style w:type="paragraph" w:styleId="List">
    <w:name w:val="List"/>
    <w:basedOn w:val="Normal"/>
    <w:uiPriority w:val="99"/>
    <w:semiHidden/>
    <w:unhideWhenUsed/>
    <w:rsid w:val="002C4BD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C4BD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C4BD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C4BD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C4BD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C4BD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C4BD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C4BD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C4BD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C4BD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C4BD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C4BD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C4BD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C4BD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C4BD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C4BD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C4BD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C4BD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C4BD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C4BD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2C4BD7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2C4BD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C4BD7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C4BD7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C4BD7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C4BD7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C4BD7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C4BD7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C4BD7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C4BD7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C4BD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C4BD7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C4BD7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C4BD7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C4BD7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C4BD7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C4BD7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C4BD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C4BD7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C4BD7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C4BD7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C4BD7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C4BD7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C4BD7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C4B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C4BD7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2C4BD7"/>
    <w:rPr>
      <w:color w:val="2B579A"/>
      <w:shd w:val="clear" w:color="auto" w:fill="E6E6E6"/>
    </w:rPr>
  </w:style>
  <w:style w:type="paragraph" w:styleId="NoSpacing">
    <w:name w:val="No Spacing"/>
    <w:uiPriority w:val="99"/>
    <w:semiHidden/>
    <w:unhideWhenUsed/>
    <w:qFormat/>
    <w:rsid w:val="002C4BD7"/>
  </w:style>
  <w:style w:type="paragraph" w:styleId="NormalWeb">
    <w:name w:val="Normal (Web)"/>
    <w:basedOn w:val="Normal"/>
    <w:uiPriority w:val="99"/>
    <w:semiHidden/>
    <w:unhideWhenUsed/>
    <w:rsid w:val="002C4BD7"/>
    <w:rPr>
      <w:rFonts w:ascii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4BD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4BD7"/>
  </w:style>
  <w:style w:type="table" w:styleId="PlainTable1">
    <w:name w:val="Plain Table 1"/>
    <w:basedOn w:val="TableNormal"/>
    <w:uiPriority w:val="41"/>
    <w:rsid w:val="002C4BD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C4BD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C4BD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C4BD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C4BD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C4BD7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C4BD7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74BAA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74BA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4BD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4BD7"/>
  </w:style>
  <w:style w:type="character" w:styleId="SmartHyperlink">
    <w:name w:val="Smart Hyperlink"/>
    <w:basedOn w:val="DefaultParagraphFont"/>
    <w:uiPriority w:val="99"/>
    <w:semiHidden/>
    <w:unhideWhenUsed/>
    <w:rsid w:val="002C4BD7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2C4BD7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431C47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31C47"/>
    <w:rPr>
      <w:rFonts w:eastAsiaTheme="minorEastAsia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2C4BD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C4BD7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2C4BD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C4BD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C4BD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C4BD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C4BD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C4BD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C4BD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C4BD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C4BD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C4BD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C4BD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C4BD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C4BD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C4BD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C4BD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C4BD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C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C4BD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C4BD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C4BD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C4BD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C4BD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C4BD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C4BD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C4BD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C4BD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C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C4BD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C4BD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C4BD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C4BD7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C4BD7"/>
  </w:style>
  <w:style w:type="table" w:styleId="TableProfessional">
    <w:name w:val="Table Professional"/>
    <w:basedOn w:val="TableNormal"/>
    <w:uiPriority w:val="99"/>
    <w:semiHidden/>
    <w:unhideWhenUsed/>
    <w:rsid w:val="002C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C4BD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C4BD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C4BD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C4BD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C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C4BD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C4BD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C4BD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C4BD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C4BD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C4BD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C4BD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C4BD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C4BD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C4BD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C4BD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C4BD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C4BD7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1C47"/>
    <w:pPr>
      <w:keepNext/>
      <w:keepLines/>
      <w:outlineLvl w:val="9"/>
    </w:pPr>
    <w:rPr>
      <w:rFonts w:eastAsiaTheme="majorEastAsia" w:cstheme="majorBidi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2C4BD7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7A1081"/>
    <w:rPr>
      <w:rFonts w:asciiTheme="majorHAnsi" w:eastAsiaTheme="majorEastAsia" w:hAnsiTheme="majorHAnsi" w:cstheme="majorBidi"/>
      <w:caps/>
      <w:szCs w:val="26"/>
    </w:rPr>
  </w:style>
  <w:style w:type="character" w:customStyle="1" w:styleId="FooterChar">
    <w:name w:val="Footer Char"/>
    <w:basedOn w:val="DefaultParagraphFont"/>
    <w:link w:val="Footer"/>
    <w:uiPriority w:val="99"/>
    <w:rsid w:val="00C8765D"/>
    <w:rPr>
      <w:kern w:val="18"/>
    </w:rPr>
  </w:style>
  <w:style w:type="paragraph" w:customStyle="1" w:styleId="Details">
    <w:name w:val="Details"/>
    <w:basedOn w:val="Normal"/>
    <w:unhideWhenUsed/>
    <w:qFormat/>
    <w:rsid w:val="00B54C3F"/>
    <w:pPr>
      <w:spacing w:before="0"/>
      <w:jc w:val="right"/>
    </w:pPr>
    <w:rPr>
      <w:caps/>
      <w:spacing w:val="4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emo%20(elegant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872DA005CC4C7C8143F5AB9F0D7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77272-934B-4A99-8D29-2E3397054504}"/>
      </w:docPartPr>
      <w:docPartBody>
        <w:p w:rsidR="00D04A29" w:rsidRDefault="000772E0" w:rsidP="000772E0">
          <w:pPr>
            <w:pStyle w:val="EF872DA005CC4C7C8143F5AB9F0D7B9C"/>
          </w:pPr>
          <w:r>
            <w:t>[Time Allotted]</w:t>
          </w:r>
        </w:p>
      </w:docPartBody>
    </w:docPart>
    <w:docPart>
      <w:docPartPr>
        <w:name w:val="B059381CC18E4FCA85C0346978DB5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D0A44-327C-4FCB-8775-CC5EFBC64B0D}"/>
      </w:docPartPr>
      <w:docPartBody>
        <w:p w:rsidR="00D04A29" w:rsidRDefault="000772E0" w:rsidP="000772E0">
          <w:pPr>
            <w:pStyle w:val="B059381CC18E4FCA85C0346978DB53E6"/>
          </w:pPr>
          <w:r>
            <w:t>[Topic]</w:t>
          </w:r>
        </w:p>
      </w:docPartBody>
    </w:docPart>
    <w:docPart>
      <w:docPartPr>
        <w:name w:val="3B4E3E9F6EBE4F339D0C3C82D65812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D47D5-80CF-4B0A-A0C3-F11B9984A492}"/>
      </w:docPartPr>
      <w:docPartBody>
        <w:p w:rsidR="00D04A29" w:rsidRDefault="000772E0" w:rsidP="000772E0">
          <w:pPr>
            <w:pStyle w:val="3B4E3E9F6EBE4F339D0C3C82D6581281"/>
          </w:pPr>
          <w:r>
            <w:t>[Presenter]</w:t>
          </w:r>
        </w:p>
      </w:docPartBody>
    </w:docPart>
    <w:docPart>
      <w:docPartPr>
        <w:name w:val="E25CC72D348245EFB853CA4437BE4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656B0-FE4B-4307-947D-5933ED43FC90}"/>
      </w:docPartPr>
      <w:docPartBody>
        <w:p w:rsidR="00D04A29" w:rsidRDefault="000772E0" w:rsidP="000772E0">
          <w:pPr>
            <w:pStyle w:val="E25CC72D348245EFB853CA4437BE4D21"/>
          </w:pPr>
          <w:r>
            <w:t>[Time Allotted]</w:t>
          </w:r>
        </w:p>
      </w:docPartBody>
    </w:docPart>
    <w:docPart>
      <w:docPartPr>
        <w:name w:val="48086C938A604A65B7C43C11BAB2C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BC052-4A6C-4A75-80C0-420C44B42DC2}"/>
      </w:docPartPr>
      <w:docPartBody>
        <w:p w:rsidR="00D04A29" w:rsidRDefault="000772E0" w:rsidP="000772E0">
          <w:pPr>
            <w:pStyle w:val="48086C938A604A65B7C43C11BAB2C890"/>
          </w:pPr>
          <w:r>
            <w:t>[Topic]</w:t>
          </w:r>
        </w:p>
      </w:docPartBody>
    </w:docPart>
    <w:docPart>
      <w:docPartPr>
        <w:name w:val="8A9E33AA53E942FF9052512294ABA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C37C2-707B-4637-8E39-9B16C08E36D1}"/>
      </w:docPartPr>
      <w:docPartBody>
        <w:p w:rsidR="00D04A29" w:rsidRDefault="000772E0" w:rsidP="000772E0">
          <w:pPr>
            <w:pStyle w:val="8A9E33AA53E942FF9052512294ABA970"/>
          </w:pPr>
          <w:r>
            <w:t>[Presenter]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E0"/>
    <w:rsid w:val="000772E0"/>
    <w:rsid w:val="006155C6"/>
    <w:rsid w:val="00A022D0"/>
    <w:rsid w:val="00D0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E06241BC3A84CEBA13B76C626202C80">
    <w:name w:val="5E06241BC3A84CEBA13B76C626202C80"/>
  </w:style>
  <w:style w:type="paragraph" w:customStyle="1" w:styleId="096B4CBE98D3445FA3BE09D0683FF75A">
    <w:name w:val="096B4CBE98D3445FA3BE09D0683FF75A"/>
  </w:style>
  <w:style w:type="paragraph" w:customStyle="1" w:styleId="BDC16EA6053740D5961C6AE1D43D0B83">
    <w:name w:val="BDC16EA6053740D5961C6AE1D43D0B83"/>
  </w:style>
  <w:style w:type="paragraph" w:customStyle="1" w:styleId="6AD2CD6ED0054245BB34C7FEE83C72E0">
    <w:name w:val="6AD2CD6ED0054245BB34C7FEE83C72E0"/>
  </w:style>
  <w:style w:type="paragraph" w:customStyle="1" w:styleId="FB76928CA7B94524919E90E92083F4A0">
    <w:name w:val="FB76928CA7B94524919E90E92083F4A0"/>
  </w:style>
  <w:style w:type="paragraph" w:customStyle="1" w:styleId="850BF11A4C0B48CAA9F436A9E7848B30">
    <w:name w:val="850BF11A4C0B48CAA9F436A9E7848B30"/>
  </w:style>
  <w:style w:type="paragraph" w:customStyle="1" w:styleId="35871CC1F6C44E59958BB67B331CD19E">
    <w:name w:val="35871CC1F6C44E59958BB67B331CD19E"/>
  </w:style>
  <w:style w:type="paragraph" w:customStyle="1" w:styleId="08EFBDBCABFB48EEBE908EF9054113FF">
    <w:name w:val="08EFBDBCABFB48EEBE908EF9054113FF"/>
  </w:style>
  <w:style w:type="paragraph" w:customStyle="1" w:styleId="67D721758C4148D79E42539ACD205C68">
    <w:name w:val="67D721758C4148D79E42539ACD205C68"/>
  </w:style>
  <w:style w:type="paragraph" w:customStyle="1" w:styleId="A7604522F93847CBB35F29BF20EC6EF3">
    <w:name w:val="A7604522F93847CBB35F29BF20EC6EF3"/>
  </w:style>
  <w:style w:type="paragraph" w:customStyle="1" w:styleId="EC40A881A0DF42CAA19EC8FCBD49EB92">
    <w:name w:val="EC40A881A0DF42CAA19EC8FCBD49EB92"/>
  </w:style>
  <w:style w:type="paragraph" w:customStyle="1" w:styleId="4E28108836D645A9B22DA57DACB8E59B">
    <w:name w:val="4E28108836D645A9B22DA57DACB8E59B"/>
  </w:style>
  <w:style w:type="paragraph" w:customStyle="1" w:styleId="441F5031382F4893B31D2D7EBB735FAC">
    <w:name w:val="441F5031382F4893B31D2D7EBB735FAC"/>
    <w:rsid w:val="000772E0"/>
  </w:style>
  <w:style w:type="paragraph" w:customStyle="1" w:styleId="AA28DB57EB114849AD0C8E771F059DE8">
    <w:name w:val="AA28DB57EB114849AD0C8E771F059DE8"/>
    <w:rsid w:val="000772E0"/>
  </w:style>
  <w:style w:type="paragraph" w:customStyle="1" w:styleId="79BE865C1A9C4936959B792BCFA30E58">
    <w:name w:val="79BE865C1A9C4936959B792BCFA30E58"/>
    <w:rsid w:val="000772E0"/>
  </w:style>
  <w:style w:type="paragraph" w:customStyle="1" w:styleId="EF872DA005CC4C7C8143F5AB9F0D7B9C">
    <w:name w:val="EF872DA005CC4C7C8143F5AB9F0D7B9C"/>
    <w:rsid w:val="000772E0"/>
  </w:style>
  <w:style w:type="paragraph" w:customStyle="1" w:styleId="B059381CC18E4FCA85C0346978DB53E6">
    <w:name w:val="B059381CC18E4FCA85C0346978DB53E6"/>
    <w:rsid w:val="000772E0"/>
  </w:style>
  <w:style w:type="paragraph" w:customStyle="1" w:styleId="3B4E3E9F6EBE4F339D0C3C82D6581281">
    <w:name w:val="3B4E3E9F6EBE4F339D0C3C82D6581281"/>
    <w:rsid w:val="000772E0"/>
  </w:style>
  <w:style w:type="paragraph" w:customStyle="1" w:styleId="E25CC72D348245EFB853CA4437BE4D21">
    <w:name w:val="E25CC72D348245EFB853CA4437BE4D21"/>
    <w:rsid w:val="000772E0"/>
  </w:style>
  <w:style w:type="paragraph" w:customStyle="1" w:styleId="48086C938A604A65B7C43C11BAB2C890">
    <w:name w:val="48086C938A604A65B7C43C11BAB2C890"/>
    <w:rsid w:val="000772E0"/>
  </w:style>
  <w:style w:type="paragraph" w:customStyle="1" w:styleId="8A9E33AA53E942FF9052512294ABA970">
    <w:name w:val="8A9E33AA53E942FF9052512294ABA970"/>
    <w:rsid w:val="000772E0"/>
  </w:style>
  <w:style w:type="paragraph" w:customStyle="1" w:styleId="133CD123EC1B4D51AB61B9D9B7EA1C4A">
    <w:name w:val="133CD123EC1B4D51AB61B9D9B7EA1C4A"/>
    <w:rsid w:val="00077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emo">
      <a:majorFont>
        <a:latin typeface="Garamond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(elegant).dotx</Template>
  <TotalTime>20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Agenda topic</vt:lpstr>
      <vt:lpstr>    Agenda topic</vt:lpstr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8</cp:revision>
  <dcterms:created xsi:type="dcterms:W3CDTF">2018-02-21T11:34:00Z</dcterms:created>
  <dcterms:modified xsi:type="dcterms:W3CDTF">2018-02-21T11:58:00Z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TC010129231033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